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71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陈晓伟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2~16周</w:t>
      </w:r>
    </w:p>
    <w:bookmarkStart w:id="1" w:name="97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老年营养与餐饮管理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老年营养与餐饮管理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老年营养与餐饮管理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6~10,15~16周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6~10,15~16周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老年营养与餐饮管理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6~10,15~16周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6~10,15~16周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6~10,15~16周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6~10,15~16周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